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867E" w14:textId="77777777" w:rsidR="005B497A" w:rsidRDefault="00000000">
      <w:pPr>
        <w:pStyle w:val="Title"/>
      </w:pPr>
      <w:r>
        <w:t>Patient Satisfaction Survey</w:t>
      </w:r>
    </w:p>
    <w:p w14:paraId="5BD76F61" w14:textId="77777777" w:rsidR="005B497A" w:rsidRDefault="00000000">
      <w:r>
        <w:t>Thank you for visiting our practice. We value your feedback and strive to provide the best care possible. Please take a few moments to complete this survey. Your responses are confidential and will help us improve our services.</w:t>
      </w:r>
    </w:p>
    <w:p w14:paraId="72D8D3BF" w14:textId="77777777" w:rsidR="005B497A" w:rsidRDefault="00000000">
      <w:pPr>
        <w:pStyle w:val="Heading1"/>
      </w:pPr>
      <w:r>
        <w:t>General Information</w:t>
      </w:r>
    </w:p>
    <w:p w14:paraId="03403BBA" w14:textId="77777777" w:rsidR="005B497A" w:rsidRDefault="00000000">
      <w:r>
        <w:t>Date of Visit: _______________________</w:t>
      </w:r>
    </w:p>
    <w:p w14:paraId="52401347" w14:textId="77777777" w:rsidR="005B497A" w:rsidRDefault="00000000">
      <w:r>
        <w:t>Provider Seen: _______________________</w:t>
      </w:r>
    </w:p>
    <w:p w14:paraId="7F307A49" w14:textId="77777777" w:rsidR="005B497A" w:rsidRDefault="00000000">
      <w:pPr>
        <w:pStyle w:val="Heading1"/>
      </w:pPr>
      <w:r>
        <w:t>Please rate the following (1 = Poor, 5 = Excellent)</w:t>
      </w:r>
    </w:p>
    <w:p w14:paraId="01D03E28" w14:textId="77777777" w:rsidR="005B497A" w:rsidRDefault="00000000">
      <w:r>
        <w:t>Ease of scheduling your appointment: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2CED2CC5" w14:textId="77777777" w:rsidR="005B497A" w:rsidRDefault="00000000">
      <w:r>
        <w:t>Friendliness and professionalism of front desk staff: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21DB49CD" w14:textId="77777777" w:rsidR="005B497A" w:rsidRDefault="00000000">
      <w:r>
        <w:t>Wait time before being seen: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74AB0BD8" w14:textId="77777777" w:rsidR="005B497A" w:rsidRDefault="00000000">
      <w:r>
        <w:t>Time spent with provider: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60F25D85" w14:textId="77777777" w:rsidR="005B497A" w:rsidRDefault="00000000">
      <w:r>
        <w:t>Explanation of treatment or services: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4CFAA17D" w14:textId="77777777" w:rsidR="005B497A" w:rsidRDefault="00000000">
      <w:r>
        <w:t>Cleanliness of the office: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46122103" w14:textId="77777777" w:rsidR="005B497A" w:rsidRDefault="00000000">
      <w:r>
        <w:t>Overall experience: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40893972" w14:textId="77777777" w:rsidR="005B497A" w:rsidRDefault="00000000">
      <w:pPr>
        <w:pStyle w:val="Heading1"/>
      </w:pPr>
      <w:r>
        <w:t>Additional Feedback</w:t>
      </w:r>
    </w:p>
    <w:p w14:paraId="6B6D9D95" w14:textId="77777777" w:rsidR="005B497A" w:rsidRDefault="00000000">
      <w:r>
        <w:t>What did you like most about your visit?</w:t>
      </w:r>
    </w:p>
    <w:p w14:paraId="67434ECB" w14:textId="77777777" w:rsidR="005B497A" w:rsidRDefault="00000000">
      <w:r>
        <w:t>__________________________________________________________________</w:t>
      </w:r>
    </w:p>
    <w:p w14:paraId="1C32B0B8" w14:textId="77777777" w:rsidR="005B497A" w:rsidRDefault="00000000">
      <w:r>
        <w:t>__________________________________________________________________</w:t>
      </w:r>
    </w:p>
    <w:p w14:paraId="5FB236B1" w14:textId="77777777" w:rsidR="005B497A" w:rsidRDefault="00000000">
      <w:r>
        <w:t>__________________________________________________________________</w:t>
      </w:r>
    </w:p>
    <w:p w14:paraId="52E918D0" w14:textId="77777777" w:rsidR="005B497A" w:rsidRDefault="00000000">
      <w:r>
        <w:t>What can we improve?</w:t>
      </w:r>
    </w:p>
    <w:p w14:paraId="5369CEB6" w14:textId="77777777" w:rsidR="005B497A" w:rsidRDefault="00000000">
      <w:r>
        <w:t>__________________________________________________________________</w:t>
      </w:r>
    </w:p>
    <w:p w14:paraId="1D2BEC38" w14:textId="77777777" w:rsidR="005B497A" w:rsidRDefault="00000000">
      <w:r>
        <w:t>__________________________________________________________________</w:t>
      </w:r>
    </w:p>
    <w:p w14:paraId="3911DA7D" w14:textId="77777777" w:rsidR="005B497A" w:rsidRDefault="00000000">
      <w:r>
        <w:t>__________________________________________________________________</w:t>
      </w:r>
    </w:p>
    <w:p w14:paraId="7CF7C573" w14:textId="77777777" w:rsidR="005B497A" w:rsidRDefault="00000000">
      <w:r>
        <w:t>Would you recommend our clinic to others? Yes / No</w:t>
      </w:r>
    </w:p>
    <w:sectPr w:rsidR="005B497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5191976">
    <w:abstractNumId w:val="8"/>
  </w:num>
  <w:num w:numId="2" w16cid:durableId="308368228">
    <w:abstractNumId w:val="6"/>
  </w:num>
  <w:num w:numId="3" w16cid:durableId="565074678">
    <w:abstractNumId w:val="5"/>
  </w:num>
  <w:num w:numId="4" w16cid:durableId="1102190354">
    <w:abstractNumId w:val="4"/>
  </w:num>
  <w:num w:numId="5" w16cid:durableId="1169370033">
    <w:abstractNumId w:val="7"/>
  </w:num>
  <w:num w:numId="6" w16cid:durableId="1646856436">
    <w:abstractNumId w:val="3"/>
  </w:num>
  <w:num w:numId="7" w16cid:durableId="2107649779">
    <w:abstractNumId w:val="2"/>
  </w:num>
  <w:num w:numId="8" w16cid:durableId="1327589599">
    <w:abstractNumId w:val="1"/>
  </w:num>
  <w:num w:numId="9" w16cid:durableId="108812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B497A"/>
    <w:rsid w:val="00AA1D8D"/>
    <w:rsid w:val="00B30C69"/>
    <w:rsid w:val="00B47730"/>
    <w:rsid w:val="00CB0664"/>
    <w:rsid w:val="00DE1E4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469AFC"/>
  <w14:defaultImageDpi w14:val="300"/>
  <w15:docId w15:val="{AF834195-21F1-5746-BF6D-94708315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Pauline Stoltzner</cp:lastModifiedBy>
  <cp:revision>2</cp:revision>
  <dcterms:created xsi:type="dcterms:W3CDTF">2025-06-20T16:55:00Z</dcterms:created>
  <dcterms:modified xsi:type="dcterms:W3CDTF">2025-06-20T16:55:00Z</dcterms:modified>
  <cp:category/>
</cp:coreProperties>
</file>